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C" w:rsidRPr="00D71D4C" w:rsidRDefault="00D71D4C" w:rsidP="00D71D4C">
      <w:pPr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</w:pPr>
      <w:r w:rsidRPr="00D71D4C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t>STÜTZLIWÖSCH SUPERTRANS UNO</w:t>
      </w:r>
    </w:p>
    <w:p w:rsidR="00D71D4C" w:rsidRPr="00D71D4C" w:rsidRDefault="00D71D4C" w:rsidP="00D71D4C">
      <w:pPr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</w:pPr>
      <w:r w:rsidRPr="00D71D4C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t>von Kay Matter</w:t>
      </w:r>
      <w:r w:rsidRPr="00D71D4C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br/>
        <w:t>REGIE: Dennis Nolden</w:t>
      </w:r>
    </w:p>
    <w:p w:rsidR="00D71D4C" w:rsidRPr="00D71D4C" w:rsidRDefault="00D71D4C" w:rsidP="00D71D4C">
      <w:pPr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</w:pPr>
      <w:r w:rsidRPr="00D71D4C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t>PFAUEN KAMMER</w:t>
      </w:r>
      <w:r w:rsidRPr="00D71D4C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br/>
        <w:t>URAUFFÜHRUNG UNO: 03.10.2025</w:t>
      </w:r>
      <w:r w:rsidRPr="00D71D4C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eastAsia="de-CH"/>
        </w:rPr>
        <w:br/>
        <w:t>1 Stunde (keine Pause)</w:t>
      </w:r>
    </w:p>
    <w:p w:rsidR="000D1AEC" w:rsidRPr="003F7F99" w:rsidRDefault="000D1AEC" w:rsidP="00986D9C">
      <w:pPr>
        <w:rPr>
          <w:sz w:val="22"/>
          <w:szCs w:val="22"/>
        </w:rPr>
      </w:pPr>
    </w:p>
    <w:p w:rsidR="00664922" w:rsidRPr="003F7F99" w:rsidRDefault="00664922" w:rsidP="00986D9C">
      <w:pPr>
        <w:rPr>
          <w:sz w:val="22"/>
          <w:szCs w:val="22"/>
        </w:rPr>
      </w:pPr>
    </w:p>
    <w:p w:rsidR="00664922" w:rsidRPr="003F7F99" w:rsidRDefault="00664922" w:rsidP="00664922">
      <w:pPr>
        <w:rPr>
          <w:rFonts w:cs="Arial"/>
          <w:color w:val="000000" w:themeColor="text1"/>
          <w:sz w:val="22"/>
          <w:szCs w:val="22"/>
        </w:rPr>
      </w:pPr>
      <w:r w:rsidRPr="003F7F99">
        <w:rPr>
          <w:rFonts w:cs="Arial"/>
          <w:color w:val="000000" w:themeColor="text1"/>
          <w:sz w:val="22"/>
          <w:szCs w:val="22"/>
        </w:rPr>
        <w:t>PRESSEFOTOS</w:t>
      </w:r>
    </w:p>
    <w:p w:rsidR="00664922" w:rsidRPr="003F7F99" w:rsidRDefault="00664922" w:rsidP="00986D9C">
      <w:pPr>
        <w:rPr>
          <w:sz w:val="22"/>
          <w:szCs w:val="22"/>
        </w:rPr>
      </w:pPr>
      <w:r w:rsidRPr="003F7F99">
        <w:rPr>
          <w:rFonts w:cs="Arial"/>
          <w:color w:val="000000" w:themeColor="text1"/>
          <w:sz w:val="22"/>
          <w:szCs w:val="22"/>
        </w:rPr>
        <w:t xml:space="preserve">© </w:t>
      </w:r>
      <w:bookmarkStart w:id="0" w:name="_GoBack"/>
      <w:r w:rsidR="003F3EBA" w:rsidRPr="003F3EBA">
        <w:rPr>
          <w:rFonts w:cs="Arial"/>
          <w:color w:val="000000" w:themeColor="text1"/>
          <w:sz w:val="22"/>
          <w:szCs w:val="22"/>
        </w:rPr>
        <w:fldChar w:fldCharType="begin"/>
      </w:r>
      <w:r w:rsidR="003F3EBA" w:rsidRPr="003F3EBA">
        <w:rPr>
          <w:rFonts w:cs="Arial"/>
          <w:color w:val="000000" w:themeColor="text1"/>
          <w:sz w:val="22"/>
          <w:szCs w:val="22"/>
        </w:rPr>
        <w:instrText xml:space="preserve"> HYPERLINK "https://www.dropbox.com/scl/fo/zmeskn6dzar3mvnkpw3vf/ANJZ9cZ-aFJaZYi7fGE8xjo?rlkey=g204tgfejft6se5ydeg4qow68&amp;dl=0" </w:instrText>
      </w:r>
      <w:r w:rsidR="003F3EBA" w:rsidRPr="003F3EBA">
        <w:rPr>
          <w:rFonts w:cs="Arial"/>
          <w:color w:val="000000" w:themeColor="text1"/>
          <w:sz w:val="22"/>
          <w:szCs w:val="22"/>
        </w:rPr>
        <w:fldChar w:fldCharType="separate"/>
      </w:r>
      <w:r w:rsidR="003F3EBA" w:rsidRPr="003F3EBA">
        <w:rPr>
          <w:rStyle w:val="Hyperlink"/>
          <w:rFonts w:cs="Arial"/>
          <w:color w:val="000000" w:themeColor="text1"/>
          <w:sz w:val="22"/>
          <w:szCs w:val="22"/>
          <w:u w:val="none"/>
        </w:rPr>
        <w:t>Philip Frowein</w:t>
      </w:r>
      <w:r w:rsidR="003F3EBA" w:rsidRPr="003F3EBA">
        <w:rPr>
          <w:rFonts w:cs="Arial"/>
          <w:color w:val="000000" w:themeColor="text1"/>
          <w:sz w:val="22"/>
          <w:szCs w:val="22"/>
        </w:rPr>
        <w:fldChar w:fldCharType="end"/>
      </w:r>
      <w:bookmarkEnd w:id="0"/>
    </w:p>
    <w:p w:rsidR="005C62C7" w:rsidRPr="003F7F99" w:rsidRDefault="005C62C7" w:rsidP="00986D9C">
      <w:pPr>
        <w:rPr>
          <w:sz w:val="22"/>
          <w:szCs w:val="22"/>
        </w:rPr>
      </w:pPr>
    </w:p>
    <w:p w:rsidR="005C62C7" w:rsidRDefault="005C62C7" w:rsidP="00986D9C">
      <w:pPr>
        <w:rPr>
          <w:sz w:val="22"/>
          <w:szCs w:val="22"/>
        </w:rPr>
      </w:pPr>
      <w:r w:rsidRPr="003F7F99">
        <w:rPr>
          <w:sz w:val="22"/>
          <w:szCs w:val="22"/>
        </w:rPr>
        <w:t>Bildlegende Von links nach rechts:</w:t>
      </w:r>
    </w:p>
    <w:p w:rsidR="003F3EBA" w:rsidRDefault="003F3EBA" w:rsidP="00986D9C">
      <w:pPr>
        <w:rPr>
          <w:sz w:val="22"/>
          <w:szCs w:val="22"/>
        </w:rPr>
      </w:pPr>
    </w:p>
    <w:p w:rsidR="003F3EBA" w:rsidRDefault="003F3EBA" w:rsidP="003F3EB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ptos" w:eastAsia="Times New Roman" w:hAnsi="Aptos"/>
          <w:color w:val="000000"/>
        </w:rPr>
      </w:pPr>
      <w:r>
        <w:rPr>
          <w:rFonts w:ascii="Aptos" w:eastAsia="Times New Roman" w:hAnsi="Aptos"/>
          <w:color w:val="000000"/>
        </w:rPr>
        <w:t>Nicola Gründel</w:t>
      </w:r>
    </w:p>
    <w:p w:rsidR="003F3EBA" w:rsidRDefault="003F3EBA" w:rsidP="003F3EB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ptos" w:eastAsia="Times New Roman" w:hAnsi="Aptos"/>
          <w:color w:val="000000"/>
        </w:rPr>
      </w:pPr>
      <w:r>
        <w:rPr>
          <w:rFonts w:ascii="Aptos" w:eastAsia="Times New Roman" w:hAnsi="Aptos"/>
          <w:color w:val="000000"/>
        </w:rPr>
        <w:t>Bühne</w:t>
      </w:r>
    </w:p>
    <w:p w:rsidR="003F3EBA" w:rsidRDefault="003F3EBA" w:rsidP="003F3EB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ptos" w:eastAsia="Times New Roman" w:hAnsi="Aptos"/>
          <w:color w:val="000000"/>
        </w:rPr>
      </w:pPr>
      <w:r>
        <w:rPr>
          <w:rFonts w:ascii="Aptos" w:eastAsia="Times New Roman" w:hAnsi="Aptos"/>
          <w:color w:val="000000"/>
        </w:rPr>
        <w:t>Nicola Gründel</w:t>
      </w:r>
    </w:p>
    <w:p w:rsidR="003F3EBA" w:rsidRDefault="003F3EBA" w:rsidP="003F3EB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ptos" w:eastAsia="Times New Roman" w:hAnsi="Aptos"/>
          <w:color w:val="000000"/>
        </w:rPr>
      </w:pPr>
      <w:r>
        <w:rPr>
          <w:rFonts w:ascii="Aptos" w:eastAsia="Times New Roman" w:hAnsi="Aptos"/>
          <w:color w:val="000000"/>
        </w:rPr>
        <w:t xml:space="preserve">Lev Friedmann, Peter </w:t>
      </w:r>
      <w:proofErr w:type="spellStart"/>
      <w:r>
        <w:rPr>
          <w:rFonts w:ascii="Aptos" w:eastAsia="Times New Roman" w:hAnsi="Aptos"/>
          <w:color w:val="000000"/>
        </w:rPr>
        <w:t>Knaack</w:t>
      </w:r>
      <w:proofErr w:type="spellEnd"/>
    </w:p>
    <w:p w:rsidR="003F3EBA" w:rsidRDefault="003F3EBA" w:rsidP="003F3EB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ptos" w:eastAsia="Times New Roman" w:hAnsi="Aptos"/>
          <w:color w:val="000000"/>
        </w:rPr>
      </w:pPr>
      <w:r>
        <w:rPr>
          <w:rFonts w:ascii="Aptos" w:eastAsia="Times New Roman" w:hAnsi="Aptos"/>
          <w:color w:val="000000"/>
          <w:shd w:val="clear" w:color="auto" w:fill="FFFFFF"/>
        </w:rPr>
        <w:t xml:space="preserve">Lev Friedmann, Peter </w:t>
      </w:r>
      <w:proofErr w:type="spellStart"/>
      <w:r>
        <w:rPr>
          <w:rFonts w:ascii="Aptos" w:eastAsia="Times New Roman" w:hAnsi="Aptos"/>
          <w:color w:val="000000"/>
          <w:shd w:val="clear" w:color="auto" w:fill="FFFFFF"/>
        </w:rPr>
        <w:t>Knaack</w:t>
      </w:r>
      <w:proofErr w:type="spellEnd"/>
    </w:p>
    <w:p w:rsidR="003F3EBA" w:rsidRDefault="003F3EBA" w:rsidP="003F3EB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ptos" w:eastAsia="Times New Roman" w:hAnsi="Aptos"/>
          <w:color w:val="000000"/>
        </w:rPr>
      </w:pPr>
      <w:r>
        <w:rPr>
          <w:rFonts w:ascii="Aptos" w:eastAsia="Times New Roman" w:hAnsi="Aptos"/>
          <w:color w:val="000000"/>
        </w:rPr>
        <w:t xml:space="preserve">Peter </w:t>
      </w:r>
      <w:proofErr w:type="spellStart"/>
      <w:r>
        <w:rPr>
          <w:rFonts w:ascii="Aptos" w:eastAsia="Times New Roman" w:hAnsi="Aptos"/>
          <w:color w:val="000000"/>
        </w:rPr>
        <w:t>Knaack</w:t>
      </w:r>
      <w:proofErr w:type="spellEnd"/>
      <w:r>
        <w:rPr>
          <w:rFonts w:ascii="Aptos" w:eastAsia="Times New Roman" w:hAnsi="Aptos"/>
          <w:color w:val="000000"/>
        </w:rPr>
        <w:t>, Nicola Gründel, Lev Friedmann</w:t>
      </w:r>
    </w:p>
    <w:p w:rsidR="003F3EBA" w:rsidRDefault="003F3EBA" w:rsidP="003F3EB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ptos" w:eastAsia="Times New Roman" w:hAnsi="Aptos"/>
          <w:color w:val="000000"/>
        </w:rPr>
      </w:pPr>
      <w:r>
        <w:rPr>
          <w:rFonts w:ascii="Aptos" w:eastAsia="Times New Roman" w:hAnsi="Aptos"/>
          <w:color w:val="000000"/>
          <w:shd w:val="clear" w:color="auto" w:fill="FFFFFF"/>
        </w:rPr>
        <w:t>Lev Friedmann</w:t>
      </w:r>
    </w:p>
    <w:p w:rsidR="003F3EBA" w:rsidRDefault="003F3EBA" w:rsidP="003F3EB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ptos" w:eastAsia="Times New Roman" w:hAnsi="Aptos"/>
          <w:color w:val="000000"/>
        </w:rPr>
      </w:pPr>
      <w:r>
        <w:rPr>
          <w:rFonts w:ascii="Aptos" w:eastAsia="Times New Roman" w:hAnsi="Aptos"/>
          <w:color w:val="000000"/>
          <w:shd w:val="clear" w:color="auto" w:fill="FFFFFF"/>
        </w:rPr>
        <w:t>Lev Friedmann</w:t>
      </w:r>
    </w:p>
    <w:p w:rsidR="003F3EBA" w:rsidRDefault="003F3EBA" w:rsidP="003F3EB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ptos" w:eastAsia="Times New Roman" w:hAnsi="Aptos"/>
          <w:color w:val="000000"/>
        </w:rPr>
      </w:pPr>
      <w:r>
        <w:rPr>
          <w:rFonts w:ascii="Aptos" w:eastAsia="Times New Roman" w:hAnsi="Aptos"/>
          <w:color w:val="000000"/>
        </w:rPr>
        <w:t xml:space="preserve">Peter </w:t>
      </w:r>
      <w:proofErr w:type="spellStart"/>
      <w:r>
        <w:rPr>
          <w:rFonts w:ascii="Aptos" w:eastAsia="Times New Roman" w:hAnsi="Aptos"/>
          <w:color w:val="000000"/>
        </w:rPr>
        <w:t>Knaack</w:t>
      </w:r>
      <w:proofErr w:type="spellEnd"/>
      <w:r>
        <w:rPr>
          <w:rFonts w:ascii="Aptos" w:eastAsia="Times New Roman" w:hAnsi="Aptos"/>
          <w:color w:val="000000"/>
        </w:rPr>
        <w:t xml:space="preserve">, </w:t>
      </w:r>
      <w:r>
        <w:rPr>
          <w:rFonts w:ascii="Aptos" w:eastAsia="Times New Roman" w:hAnsi="Aptos"/>
          <w:color w:val="000000"/>
          <w:shd w:val="clear" w:color="auto" w:fill="FFFFFF"/>
        </w:rPr>
        <w:t>Lev Friedmann</w:t>
      </w:r>
    </w:p>
    <w:p w:rsidR="003F3EBA" w:rsidRPr="003F7F99" w:rsidRDefault="003F3EBA" w:rsidP="00986D9C">
      <w:pPr>
        <w:rPr>
          <w:sz w:val="22"/>
          <w:szCs w:val="22"/>
        </w:rPr>
      </w:pPr>
    </w:p>
    <w:p w:rsidR="00664922" w:rsidRPr="003F7F99" w:rsidRDefault="00664922" w:rsidP="00986D9C">
      <w:pPr>
        <w:rPr>
          <w:sz w:val="22"/>
          <w:szCs w:val="22"/>
        </w:rPr>
      </w:pPr>
    </w:p>
    <w:p w:rsidR="005C62C7" w:rsidRPr="0099089E" w:rsidRDefault="0099089E" w:rsidP="00986D9C">
      <w:pPr>
        <w:rPr>
          <w:sz w:val="22"/>
          <w:szCs w:val="22"/>
        </w:rPr>
      </w:pPr>
      <w:proofErr w:type="spellStart"/>
      <w:r w:rsidRPr="0099089E">
        <w:rPr>
          <w:sz w:val="22"/>
          <w:szCs w:val="22"/>
        </w:rPr>
        <w:t>Leev</w:t>
      </w:r>
      <w:proofErr w:type="spellEnd"/>
      <w:r w:rsidRPr="0099089E">
        <w:rPr>
          <w:sz w:val="22"/>
          <w:szCs w:val="22"/>
        </w:rPr>
        <w:t xml:space="preserve"> Friedmann, Nicola Gründel, Peter </w:t>
      </w:r>
      <w:proofErr w:type="spellStart"/>
      <w:r w:rsidRPr="0099089E">
        <w:rPr>
          <w:sz w:val="22"/>
          <w:szCs w:val="22"/>
        </w:rPr>
        <w:t>Knaack</w:t>
      </w:r>
      <w:proofErr w:type="spellEnd"/>
      <w:r w:rsidRPr="0099089E">
        <w:rPr>
          <w:sz w:val="22"/>
          <w:szCs w:val="22"/>
        </w:rPr>
        <w:t xml:space="preserve"> </w:t>
      </w:r>
    </w:p>
    <w:p w:rsidR="005C62C7" w:rsidRPr="0099089E" w:rsidRDefault="005C62C7" w:rsidP="00986D9C">
      <w:pPr>
        <w:rPr>
          <w:sz w:val="22"/>
          <w:szCs w:val="22"/>
        </w:rPr>
      </w:pPr>
    </w:p>
    <w:p w:rsidR="005C62C7" w:rsidRPr="0099089E" w:rsidRDefault="005C62C7" w:rsidP="00986D9C">
      <w:pPr>
        <w:rPr>
          <w:sz w:val="22"/>
          <w:szCs w:val="22"/>
        </w:rPr>
      </w:pPr>
    </w:p>
    <w:p w:rsidR="00D71D4C" w:rsidRPr="00D71D4C" w:rsidRDefault="00D71D4C" w:rsidP="00D71D4C">
      <w:pPr>
        <w:textAlignment w:val="baseline"/>
        <w:rPr>
          <w:caps/>
        </w:rPr>
      </w:pPr>
      <w:r>
        <w:rPr>
          <w:caps/>
        </w:rPr>
        <w:t xml:space="preserve">REGIE </w:t>
      </w:r>
      <w:hyperlink r:id="rId7" w:history="1">
        <w:r>
          <w:rPr>
            <w:rStyle w:val="Hyperlink"/>
            <w:color w:val="000000"/>
            <w:bdr w:val="none" w:sz="0" w:space="0" w:color="auto" w:frame="1"/>
          </w:rPr>
          <w:t>Dennis </w:t>
        </w:r>
        <w:proofErr w:type="spellStart"/>
        <w:r>
          <w:rPr>
            <w:rStyle w:val="Hyperlink"/>
            <w:color w:val="000000"/>
            <w:bdr w:val="none" w:sz="0" w:space="0" w:color="auto" w:frame="1"/>
          </w:rPr>
          <w:t>Nolden</w:t>
        </w:r>
        <w:proofErr w:type="spellEnd"/>
      </w:hyperlink>
    </w:p>
    <w:p w:rsidR="00D71D4C" w:rsidRPr="00D71D4C" w:rsidRDefault="00D71D4C" w:rsidP="00D71D4C">
      <w:pPr>
        <w:textAlignment w:val="baseline"/>
        <w:rPr>
          <w:caps/>
        </w:rPr>
      </w:pPr>
      <w:r>
        <w:rPr>
          <w:caps/>
        </w:rPr>
        <w:t xml:space="preserve">Bühne </w:t>
      </w:r>
      <w:hyperlink r:id="rId8" w:history="1">
        <w:r>
          <w:rPr>
            <w:rStyle w:val="Hyperlink"/>
            <w:color w:val="000000"/>
            <w:bdr w:val="none" w:sz="0" w:space="0" w:color="auto" w:frame="1"/>
          </w:rPr>
          <w:t>Lea Burkhalter</w:t>
        </w:r>
      </w:hyperlink>
    </w:p>
    <w:p w:rsidR="00D71D4C" w:rsidRPr="00D71D4C" w:rsidRDefault="00D71D4C" w:rsidP="00D71D4C">
      <w:pPr>
        <w:textAlignment w:val="baseline"/>
        <w:rPr>
          <w:caps/>
        </w:rPr>
      </w:pPr>
      <w:r>
        <w:rPr>
          <w:caps/>
        </w:rPr>
        <w:t xml:space="preserve">Kostüme </w:t>
      </w:r>
      <w:hyperlink r:id="rId9" w:history="1">
        <w:proofErr w:type="spellStart"/>
        <w:r>
          <w:rPr>
            <w:rStyle w:val="Hyperlink"/>
            <w:color w:val="000000"/>
            <w:bdr w:val="none" w:sz="0" w:space="0" w:color="auto" w:frame="1"/>
          </w:rPr>
          <w:t>Josefin</w:t>
        </w:r>
        <w:proofErr w:type="spellEnd"/>
        <w:r>
          <w:rPr>
            <w:rStyle w:val="Hyperlink"/>
            <w:color w:val="000000"/>
            <w:bdr w:val="none" w:sz="0" w:space="0" w:color="auto" w:frame="1"/>
          </w:rPr>
          <w:t> Kwon</w:t>
        </w:r>
      </w:hyperlink>
    </w:p>
    <w:p w:rsidR="00D71D4C" w:rsidRPr="00D71D4C" w:rsidRDefault="00D71D4C" w:rsidP="00D71D4C">
      <w:pPr>
        <w:textAlignment w:val="baseline"/>
        <w:rPr>
          <w:caps/>
        </w:rPr>
      </w:pPr>
      <w:r>
        <w:rPr>
          <w:caps/>
        </w:rPr>
        <w:t xml:space="preserve">Licht </w:t>
      </w:r>
      <w:r>
        <w:rPr>
          <w:bdr w:val="none" w:sz="0" w:space="0" w:color="auto" w:frame="1"/>
        </w:rPr>
        <w:t>Jan </w:t>
      </w:r>
      <w:proofErr w:type="spellStart"/>
      <w:r>
        <w:rPr>
          <w:bdr w:val="none" w:sz="0" w:space="0" w:color="auto" w:frame="1"/>
        </w:rPr>
        <w:t>Guldimann</w:t>
      </w:r>
      <w:proofErr w:type="spellEnd"/>
    </w:p>
    <w:p w:rsidR="00D71D4C" w:rsidRPr="00D71D4C" w:rsidRDefault="00D71D4C" w:rsidP="00D71D4C">
      <w:pPr>
        <w:textAlignment w:val="baseline"/>
        <w:rPr>
          <w:caps/>
        </w:rPr>
      </w:pPr>
      <w:r>
        <w:rPr>
          <w:caps/>
        </w:rPr>
        <w:t xml:space="preserve">Dramaturgie </w:t>
      </w:r>
      <w:hyperlink r:id="rId10" w:history="1">
        <w:r>
          <w:rPr>
            <w:rStyle w:val="Hyperlink"/>
            <w:color w:val="000000"/>
            <w:bdr w:val="none" w:sz="0" w:space="0" w:color="auto" w:frame="1"/>
          </w:rPr>
          <w:t>Rose Reiter</w:t>
        </w:r>
      </w:hyperlink>
    </w:p>
    <w:p w:rsidR="00D71D4C" w:rsidRPr="00D71D4C" w:rsidRDefault="00D71D4C" w:rsidP="00D71D4C">
      <w:pPr>
        <w:textAlignment w:val="baseline"/>
        <w:rPr>
          <w:caps/>
        </w:rPr>
      </w:pPr>
      <w:r>
        <w:rPr>
          <w:caps/>
        </w:rPr>
        <w:t xml:space="preserve">Regieassistenz </w:t>
      </w:r>
      <w:hyperlink r:id="rId11" w:history="1">
        <w:r>
          <w:rPr>
            <w:rStyle w:val="Hyperlink"/>
            <w:color w:val="000000"/>
            <w:bdr w:val="none" w:sz="0" w:space="0" w:color="auto" w:frame="1"/>
          </w:rPr>
          <w:t>Dominic Schibli</w:t>
        </w:r>
      </w:hyperlink>
    </w:p>
    <w:p w:rsidR="00D71D4C" w:rsidRPr="00D71D4C" w:rsidRDefault="00D71D4C" w:rsidP="00D71D4C">
      <w:pPr>
        <w:textAlignment w:val="baseline"/>
        <w:rPr>
          <w:caps/>
        </w:rPr>
      </w:pPr>
      <w:r>
        <w:rPr>
          <w:caps/>
        </w:rPr>
        <w:t xml:space="preserve">Bühnenbild- und Kostümbildassistenz </w:t>
      </w:r>
      <w:r>
        <w:rPr>
          <w:bdr w:val="none" w:sz="0" w:space="0" w:color="auto" w:frame="1"/>
        </w:rPr>
        <w:t>Pauline Heitmann</w:t>
      </w:r>
    </w:p>
    <w:p w:rsidR="00D71D4C" w:rsidRPr="00D71D4C" w:rsidRDefault="00D71D4C" w:rsidP="00D71D4C">
      <w:pPr>
        <w:textAlignment w:val="baseline"/>
        <w:rPr>
          <w:caps/>
        </w:rPr>
      </w:pPr>
      <w:r>
        <w:rPr>
          <w:caps/>
        </w:rPr>
        <w:t xml:space="preserve">TYPOGRAFIE BÜHNENBILD </w:t>
      </w:r>
      <w:r>
        <w:rPr>
          <w:bdr w:val="none" w:sz="0" w:space="0" w:color="auto" w:frame="1"/>
        </w:rPr>
        <w:t>Emma </w:t>
      </w:r>
      <w:proofErr w:type="spellStart"/>
      <w:r>
        <w:rPr>
          <w:bdr w:val="none" w:sz="0" w:space="0" w:color="auto" w:frame="1"/>
        </w:rPr>
        <w:t>Affoua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Kouassi</w:t>
      </w:r>
      <w:proofErr w:type="spellEnd"/>
    </w:p>
    <w:p w:rsidR="005C62C7" w:rsidRPr="00986D9C" w:rsidRDefault="005C62C7" w:rsidP="00986D9C"/>
    <w:sectPr w:rsidR="005C62C7" w:rsidRPr="00986D9C" w:rsidSect="00ED44DA">
      <w:headerReference w:type="default" r:id="rId12"/>
      <w:headerReference w:type="first" r:id="rId13"/>
      <w:pgSz w:w="11906" w:h="16838" w:code="9"/>
      <w:pgMar w:top="618" w:right="1712" w:bottom="1418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D9C" w:rsidRDefault="00986D9C" w:rsidP="00C36F5B">
      <w:r>
        <w:separator/>
      </w:r>
    </w:p>
  </w:endnote>
  <w:endnote w:type="continuationSeparator" w:id="0">
    <w:p w:rsidR="00986D9C" w:rsidRDefault="00986D9C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D9C" w:rsidRDefault="00986D9C" w:rsidP="00C36F5B">
      <w:r>
        <w:separator/>
      </w:r>
    </w:p>
  </w:footnote>
  <w:footnote w:type="continuationSeparator" w:id="0">
    <w:p w:rsidR="00986D9C" w:rsidRDefault="00986D9C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51E" w:rsidRDefault="00B9351E" w:rsidP="00B9351E">
    <w:pPr>
      <w:pStyle w:val="Kopfzeile"/>
      <w:spacing w:line="20" w:lineRule="exact"/>
    </w:pPr>
    <w:bookmarkStart w:id="1" w:name="_Hlk198564857"/>
    <w:bookmarkStart w:id="2" w:name="_Hlk198564858"/>
    <w:r>
      <w:rPr>
        <w:noProof/>
        <w:lang w:eastAsia="de-CH"/>
      </w:rPr>
      <w:drawing>
        <wp:anchor distT="0" distB="0" distL="114300" distR="114300" simplePos="0" relativeHeight="251664384" behindDoc="0" locked="1" layoutInCell="1" allowOverlap="1" wp14:anchorId="77836342" wp14:editId="312FA961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585342883" name="adr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342883" name="adr_rgb_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8A1D5E" w:rsidP="00244CD5">
    <w:pPr>
      <w:pStyle w:val="Kopfzeile"/>
      <w:spacing w:after="2430"/>
    </w:pPr>
    <w:r>
      <w:rPr>
        <w:noProof/>
        <w:lang w:eastAsia="de-CH"/>
      </w:rPr>
      <w:drawing>
        <wp:anchor distT="0" distB="0" distL="114300" distR="114300" simplePos="0" relativeHeight="251661312" behindDoc="0" locked="1" layoutInCell="1" allowOverlap="1" wp14:anchorId="149918C4" wp14:editId="0D2A774E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304900279" name="adr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900279" name="adr_rgb_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60288" behindDoc="0" locked="1" layoutInCell="1" allowOverlap="1" wp14:anchorId="78F9BF42" wp14:editId="44F1D94F">
          <wp:simplePos x="0" y="0"/>
          <wp:positionH relativeFrom="page">
            <wp:posOffset>269875</wp:posOffset>
          </wp:positionH>
          <wp:positionV relativeFrom="page">
            <wp:posOffset>144145</wp:posOffset>
          </wp:positionV>
          <wp:extent cx="7021080" cy="863640"/>
          <wp:effectExtent l="0" t="0" r="8890" b="0"/>
          <wp:wrapNone/>
          <wp:docPr id="609265729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265729" name="logo_rgb_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21080" cy="86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426D1D9F"/>
    <w:multiLevelType w:val="multilevel"/>
    <w:tmpl w:val="2F1A4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CF2216"/>
    <w:multiLevelType w:val="hybridMultilevel"/>
    <w:tmpl w:val="32BA5EBE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9C"/>
    <w:rsid w:val="00024C94"/>
    <w:rsid w:val="000B60A8"/>
    <w:rsid w:val="000C042B"/>
    <w:rsid w:val="000D1AEC"/>
    <w:rsid w:val="0014700E"/>
    <w:rsid w:val="001549D8"/>
    <w:rsid w:val="00156078"/>
    <w:rsid w:val="0017443A"/>
    <w:rsid w:val="001B37BA"/>
    <w:rsid w:val="001D2FAB"/>
    <w:rsid w:val="00236EF0"/>
    <w:rsid w:val="00244CD5"/>
    <w:rsid w:val="002E2303"/>
    <w:rsid w:val="00376117"/>
    <w:rsid w:val="003F3EBA"/>
    <w:rsid w:val="003F7F99"/>
    <w:rsid w:val="00424482"/>
    <w:rsid w:val="0042534E"/>
    <w:rsid w:val="00426BAA"/>
    <w:rsid w:val="004444CE"/>
    <w:rsid w:val="00453F80"/>
    <w:rsid w:val="004944C8"/>
    <w:rsid w:val="004F5F41"/>
    <w:rsid w:val="005237E9"/>
    <w:rsid w:val="00546E9D"/>
    <w:rsid w:val="005C62C7"/>
    <w:rsid w:val="005F665C"/>
    <w:rsid w:val="006074CC"/>
    <w:rsid w:val="00615D9C"/>
    <w:rsid w:val="00617896"/>
    <w:rsid w:val="00664922"/>
    <w:rsid w:val="006A3F70"/>
    <w:rsid w:val="0078126D"/>
    <w:rsid w:val="00791622"/>
    <w:rsid w:val="007A0CB7"/>
    <w:rsid w:val="007C3AE8"/>
    <w:rsid w:val="007F5613"/>
    <w:rsid w:val="00801C1F"/>
    <w:rsid w:val="00882C70"/>
    <w:rsid w:val="008A1D5E"/>
    <w:rsid w:val="0093052C"/>
    <w:rsid w:val="0095195E"/>
    <w:rsid w:val="00986D9C"/>
    <w:rsid w:val="009906A4"/>
    <w:rsid w:val="0099089E"/>
    <w:rsid w:val="00A04836"/>
    <w:rsid w:val="00A820A2"/>
    <w:rsid w:val="00A8268B"/>
    <w:rsid w:val="00A8687B"/>
    <w:rsid w:val="00B237C7"/>
    <w:rsid w:val="00B71D23"/>
    <w:rsid w:val="00B82C1A"/>
    <w:rsid w:val="00B9351E"/>
    <w:rsid w:val="00BD01E7"/>
    <w:rsid w:val="00C27D0B"/>
    <w:rsid w:val="00C36F5B"/>
    <w:rsid w:val="00C6392F"/>
    <w:rsid w:val="00D262C1"/>
    <w:rsid w:val="00D26F89"/>
    <w:rsid w:val="00D71D4C"/>
    <w:rsid w:val="00D72024"/>
    <w:rsid w:val="00E161C5"/>
    <w:rsid w:val="00E6715D"/>
    <w:rsid w:val="00ED44DA"/>
    <w:rsid w:val="00F34CF6"/>
    <w:rsid w:val="00F743E1"/>
    <w:rsid w:val="00FE0A84"/>
    <w:rsid w:val="00FE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1BA3121D"/>
  <w15:chartTrackingRefBased/>
  <w15:docId w15:val="{4FCE8AD4-E2A4-4D0C-B636-609B17EC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82C1A"/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paragraph" w:styleId="StandardWeb">
    <w:name w:val="Normal (Web)"/>
    <w:basedOn w:val="Standard"/>
    <w:uiPriority w:val="99"/>
    <w:semiHidden/>
    <w:unhideWhenUsed/>
    <w:rsid w:val="005C6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production-info-stage">
    <w:name w:val="production-info-stage"/>
    <w:basedOn w:val="Absatz-Standardschriftart"/>
    <w:rsid w:val="005C62C7"/>
  </w:style>
  <w:style w:type="character" w:styleId="Hyperlink">
    <w:name w:val="Hyperlink"/>
    <w:basedOn w:val="Absatz-Standardschriftart"/>
    <w:uiPriority w:val="99"/>
    <w:unhideWhenUsed/>
    <w:rsid w:val="005C62C7"/>
    <w:rPr>
      <w:color w:val="0000FF"/>
      <w:u w:val="single"/>
    </w:rPr>
  </w:style>
  <w:style w:type="paragraph" w:styleId="Listenabsatz">
    <w:name w:val="List Paragraph"/>
    <w:basedOn w:val="Standard"/>
    <w:uiPriority w:val="34"/>
    <w:rsid w:val="00990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1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4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91424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936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3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11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7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7254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2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116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86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43655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7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4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30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869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24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3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825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2752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04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203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4787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6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63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305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52897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0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87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45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005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8044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964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41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372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1523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87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798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40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0413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85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317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819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52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246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1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3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26395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6778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19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0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851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0578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81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16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955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4295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02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73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115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4635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77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12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60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6282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796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13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56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29028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41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5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570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85689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8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84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299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7514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50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54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393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63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95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5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631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6801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82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62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76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5016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20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5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3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7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2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01688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7617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50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215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27605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602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21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695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57835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18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30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587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2293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04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5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8109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409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125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149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477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024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48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377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176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1169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47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179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24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46153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26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366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07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21196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9445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69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7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19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4038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03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64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258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569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32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95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731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5837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9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80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212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36001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88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68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44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284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89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07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147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7873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8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21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63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880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3977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1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16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029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8022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66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0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658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4852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57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2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247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02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15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00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5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3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76287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7813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33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40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47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3197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178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94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928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8175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75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19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875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5735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79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091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41459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425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583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5716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57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04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27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0958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00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402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11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2947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75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75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8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76631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16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85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5080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5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85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0110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12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26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9935/lea-burkhalter?origin=34819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34821/dennis-nolden?origin=34819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27396/dominic-schibli?origin=3481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schauspielhaus.ch/de/personen/34829/rose-reiter?origin=348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34839/josefin-kwon?origin=3481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6%20-%20Vorlagen\25_26\schauspielhaus_brief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schauspielhaus_brief.dotm</Template>
  <TotalTime>0</TotalTime>
  <Pages>1</Pages>
  <Words>172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Fenercioglu Kaye</dc:creator>
  <cp:keywords/>
  <dc:description/>
  <cp:lastModifiedBy>Fenercioglu Kaye</cp:lastModifiedBy>
  <cp:revision>4</cp:revision>
  <cp:lastPrinted>2024-06-24T13:01:00Z</cp:lastPrinted>
  <dcterms:created xsi:type="dcterms:W3CDTF">2025-10-02T15:18:00Z</dcterms:created>
  <dcterms:modified xsi:type="dcterms:W3CDTF">2025-10-06T12:12:00Z</dcterms:modified>
</cp:coreProperties>
</file>